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88574317" name="f6fccd70-7e58-11f0-9845-6bfeef767db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40808531" name="f6fccd70-7e58-11f0-9845-6bfeef767db7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60873711" name="0ebea690-7e59-11f0-957d-23962f73ed0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54936324" name="0ebea690-7e59-11f0-957d-23962f73ed0f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Wohnzimmer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Cheminée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VM-12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65894226" name="5a0475c0-7e5f-11f0-8a90-9384ca0a3f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45174600" name="5a0475c0-7e5f-11f0-8a90-9384ca0a3f51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23388946" name="60faafc0-7e5f-11f0-a8ed-65e2c455194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99361148" name="60faafc0-7e5f-11f0-a8ed-65e2c455194e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VM-16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0233353" name="c4334560-7e60-11f0-b3bd-11e7540a5a5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06695136" name="c4334560-7e60-11f0-b3bd-11e7540a5a5b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98251533" name="c7768980-7e60-11f0-9a66-23beaf0916e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72553466" name="c7768980-7e60-11f0-9a66-23beaf0916ed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VM-22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12855316" name="70326110-7e62-11f0-8150-9d0579086c9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16549516" name="70326110-7e62-11f0-8150-9d0579086c9c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44219094" name="744159a0-7e62-11f0-b176-0186f13d9e5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40822929" name="744159a0-7e62-11f0-b176-0186f13d9e50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Heizraum </w:t>
            </w:r>
          </w:p>
          <w:p>
            <w:pPr>
              <w:spacing w:before="0" w:after="0"/>
            </w:pPr>
            <w:r>
              <w:t>UG</w:t>
            </w:r>
          </w:p>
          <w:p>
            <w:pPr>
              <w:spacing w:before="0" w:after="0"/>
            </w:pPr>
            <w:r>
              <w:t>Türblatt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VM-26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Türblatt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84421377" name="eac97a20-7e63-11f0-9430-4523b52e57a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51344188" name="eac97a20-7e63-11f0-9430-4523b52e57ae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72333103" name="f0f1b5c0-7e63-11f0-9379-5ffdc371f9c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1627694" name="f0f1b5c0-7e63-11f0-9379-5ffdc371f9ca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Rietbergstrasse 60, 9403 Goldach</w:t>
          </w:r>
        </w:p>
        <w:p>
          <w:pPr>
            <w:spacing w:before="0" w:after="0"/>
          </w:pPr>
          <w:r>
            <w:t>448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